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536" w:rsidRPr="006C7348" w:rsidRDefault="00F420B4" w:rsidP="00F420B4">
      <w:pPr>
        <w:pStyle w:val="Tytu"/>
        <w:tabs>
          <w:tab w:val="left" w:pos="851"/>
        </w:tabs>
        <w:spacing w:line="480" w:lineRule="auto"/>
        <w:jc w:val="center"/>
        <w:rPr>
          <w:noProof/>
          <w:color w:val="33CC33"/>
          <w:sz w:val="40"/>
          <w:szCs w:val="40"/>
        </w:rPr>
      </w:pPr>
      <w:r w:rsidRPr="006C7348">
        <w:rPr>
          <w:noProof/>
          <w:color w:val="33CC33"/>
          <w:sz w:val="40"/>
          <w:szCs w:val="40"/>
        </w:rPr>
        <w:t>Graniastosłup prawidłowy</w:t>
      </w:r>
    </w:p>
    <w:p w:rsidR="00F420B4" w:rsidRPr="00F420B4" w:rsidRDefault="00F420B4" w:rsidP="00F420B4">
      <w:pPr>
        <w:rPr>
          <w:lang w:eastAsia="pl-PL"/>
        </w:rPr>
      </w:pPr>
    </w:p>
    <w:p w:rsidR="00F420B4" w:rsidRPr="00F420B4" w:rsidRDefault="00F420B4" w:rsidP="00BC0B24">
      <w:pPr>
        <w:pStyle w:val="Akapitzlist"/>
        <w:numPr>
          <w:ilvl w:val="0"/>
          <w:numId w:val="6"/>
        </w:numPr>
        <w:spacing w:line="276" w:lineRule="auto"/>
        <w:rPr>
          <w:rFonts w:ascii="Cambria" w:hAnsi="Cambria" w:cs="Cambria"/>
          <w:color w:val="215868"/>
          <w:kern w:val="28"/>
          <w:sz w:val="32"/>
          <w:szCs w:val="32"/>
        </w:rPr>
      </w:pPr>
      <w:r w:rsidRPr="00F420B4">
        <w:rPr>
          <w:rFonts w:ascii="Cambria" w:hAnsi="Cambria" w:cs="Cambria"/>
          <w:color w:val="215868"/>
          <w:kern w:val="28"/>
          <w:sz w:val="32"/>
          <w:szCs w:val="32"/>
        </w:rPr>
        <w:t>Graniastosłup prawidłowy to graniastosłup prosty, którego podstawy są wielokątami foremnymi.</w:t>
      </w:r>
    </w:p>
    <w:p w:rsidR="008C6536" w:rsidRPr="006840D7" w:rsidRDefault="006C189A" w:rsidP="00BC0B24">
      <w:pPr>
        <w:pStyle w:val="Akapitzlist"/>
        <w:numPr>
          <w:ilvl w:val="0"/>
          <w:numId w:val="6"/>
        </w:numPr>
        <w:spacing w:line="276" w:lineRule="auto"/>
        <w:rPr>
          <w:rFonts w:ascii="Cambria" w:hAnsi="Cambria" w:cs="Cambria"/>
          <w:color w:val="215868"/>
          <w:kern w:val="28"/>
          <w:sz w:val="32"/>
          <w:szCs w:val="32"/>
        </w:rPr>
      </w:pPr>
      <w:r w:rsidRPr="006C189A"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FCAF8E0" wp14:editId="08BA902E">
                <wp:simplePos x="0" y="0"/>
                <wp:positionH relativeFrom="column">
                  <wp:posOffset>2083683</wp:posOffset>
                </wp:positionH>
                <wp:positionV relativeFrom="paragraph">
                  <wp:posOffset>537845</wp:posOffset>
                </wp:positionV>
                <wp:extent cx="542925" cy="400050"/>
                <wp:effectExtent l="0" t="0" r="0" b="0"/>
                <wp:wrapNone/>
                <wp:docPr id="19" name="Pole tekstow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89A" w:rsidRPr="006C189A" w:rsidRDefault="006C189A" w:rsidP="006C189A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E</w:t>
                            </w:r>
                            <w:r w:rsidRPr="006C189A">
                              <w:rPr>
                                <w:sz w:val="36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9" o:spid="_x0000_s1026" type="#_x0000_t202" style="position:absolute;left:0;text-align:left;margin-left:164.05pt;margin-top:42.35pt;width:42.75pt;height:31.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" filled="f" stroked="f" strokeweight=".5pt">
                <v:textbox>
                  <w:txbxContent>
                    <w:p w:rsidR="006C189A" w:rsidRPr="006C189A" w:rsidRDefault="006C189A" w:rsidP="006C189A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E</w:t>
                      </w:r>
                      <w:r w:rsidRPr="006C189A">
                        <w:rPr>
                          <w:sz w:val="36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6C189A"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839F047" wp14:editId="61C3BD24">
                <wp:simplePos x="0" y="0"/>
                <wp:positionH relativeFrom="column">
                  <wp:posOffset>3237865</wp:posOffset>
                </wp:positionH>
                <wp:positionV relativeFrom="paragraph">
                  <wp:posOffset>547370</wp:posOffset>
                </wp:positionV>
                <wp:extent cx="542925" cy="400050"/>
                <wp:effectExtent l="0" t="0" r="0" b="0"/>
                <wp:wrapNone/>
                <wp:docPr id="18" name="Pole tekstow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89A" w:rsidRPr="006C189A" w:rsidRDefault="006C189A" w:rsidP="006C189A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D</w:t>
                            </w:r>
                            <w:r w:rsidRPr="006C189A">
                              <w:rPr>
                                <w:sz w:val="36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ole tekstowe 18" o:spid="_x0000_s1027" type="#_x0000_t202" style="position:absolute;left:0;text-align:left;margin-left:254.95pt;margin-top:43.1pt;width:42.75pt;height:31.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" filled="f" stroked="f" strokeweight=".5pt">
                <v:textbox>
                  <w:txbxContent>
                    <w:p w:rsidR="006C189A" w:rsidRPr="006C189A" w:rsidRDefault="006C189A" w:rsidP="006C189A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D</w:t>
                      </w:r>
                      <w:r w:rsidRPr="006C189A">
                        <w:rPr>
                          <w:sz w:val="36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420B4" w:rsidRPr="00F420B4">
        <w:rPr>
          <w:rFonts w:ascii="Cambria" w:hAnsi="Cambria" w:cs="Cambria"/>
          <w:color w:val="215868"/>
          <w:kern w:val="28"/>
          <w:sz w:val="32"/>
          <w:szCs w:val="32"/>
        </w:rPr>
        <w:t>Długość wysokości graniastosłupa prawidłowego jest równa długości  jego krawędzi bocznej.</w:t>
      </w:r>
    </w:p>
    <w:p w:rsidR="008C6536" w:rsidRDefault="006C189A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bookmarkStart w:id="0" w:name="_GoBack"/>
      <w:bookmarkEnd w:id="0"/>
      <w:r w:rsidRPr="006C189A"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3BF6E7" wp14:editId="707BDA2D">
                <wp:simplePos x="0" y="0"/>
                <wp:positionH relativeFrom="column">
                  <wp:posOffset>4009390</wp:posOffset>
                </wp:positionH>
                <wp:positionV relativeFrom="paragraph">
                  <wp:posOffset>412115</wp:posOffset>
                </wp:positionV>
                <wp:extent cx="542925" cy="400050"/>
                <wp:effectExtent l="0" t="0" r="0" b="0"/>
                <wp:wrapNone/>
                <wp:docPr id="17" name="Pole tekstow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89A" w:rsidRPr="006C189A" w:rsidRDefault="006C189A" w:rsidP="006C189A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C</w:t>
                            </w:r>
                            <w:r w:rsidRPr="006C189A">
                              <w:rPr>
                                <w:sz w:val="36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ole tekstowe 17" o:spid="_x0000_s1028" type="#_x0000_t202" style="position:absolute;left:0;text-align:left;margin-left:315.7pt;margin-top:32.45pt;width:42.75pt;height:31.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" filled="f" stroked="f" strokeweight=".5pt">
                <v:textbox>
                  <w:txbxContent>
                    <w:p w:rsidR="006C189A" w:rsidRPr="006C189A" w:rsidRDefault="006C189A" w:rsidP="006C189A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C</w:t>
                      </w:r>
                      <w:r w:rsidRPr="006C189A">
                        <w:rPr>
                          <w:sz w:val="36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420B4"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6DDD84" wp14:editId="43D803D1">
                <wp:simplePos x="0" y="0"/>
                <wp:positionH relativeFrom="column">
                  <wp:posOffset>1381125</wp:posOffset>
                </wp:positionH>
                <wp:positionV relativeFrom="paragraph">
                  <wp:posOffset>219710</wp:posOffset>
                </wp:positionV>
                <wp:extent cx="2990850" cy="3260725"/>
                <wp:effectExtent l="0" t="0" r="0" b="34925"/>
                <wp:wrapNone/>
                <wp:docPr id="90" name="Grupa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0850" cy="3260725"/>
                          <a:chOff x="0" y="0"/>
                          <a:chExt cx="2990850" cy="3260725"/>
                        </a:xfrm>
                      </wpg:grpSpPr>
                      <wpg:grpSp>
                        <wpg:cNvPr id="88" name="Grupa 88"/>
                        <wpg:cNvGrpSpPr/>
                        <wpg:grpSpPr>
                          <a:xfrm>
                            <a:off x="0" y="0"/>
                            <a:ext cx="2696817" cy="3260725"/>
                            <a:chOff x="0" y="0"/>
                            <a:chExt cx="2696817" cy="3260725"/>
                          </a:xfrm>
                        </wpg:grpSpPr>
                        <wps:wsp>
                          <wps:cNvPr id="73" name="Line 12"/>
                          <wps:cNvCnPr/>
                          <wps:spPr bwMode="auto">
                            <a:xfrm flipH="1">
                              <a:off x="1876425" y="381000"/>
                              <a:ext cx="820392" cy="76722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CC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13"/>
                          <wps:cNvCnPr/>
                          <wps:spPr bwMode="auto">
                            <a:xfrm>
                              <a:off x="0" y="381000"/>
                              <a:ext cx="703193" cy="76722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CC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75" name="Group 14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695575" cy="3260725"/>
                              <a:chOff x="6160" y="5493"/>
                              <a:chExt cx="2530" cy="3060"/>
                            </a:xfrm>
                          </wpg:grpSpPr>
                          <wps:wsp>
                            <wps:cNvPr id="76" name="Line 15"/>
                            <wps:cNvCnPr/>
                            <wps:spPr bwMode="auto">
                              <a:xfrm>
                                <a:off x="8030" y="7473"/>
                                <a:ext cx="660" cy="36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CC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7" name="Line 16"/>
                            <wps:cNvCnPr/>
                            <wps:spPr bwMode="auto">
                              <a:xfrm flipH="1">
                                <a:off x="6160" y="5493"/>
                                <a:ext cx="770" cy="36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CC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8" name="Rectangle 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930" y="5493"/>
                                <a:ext cx="1100" cy="198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CC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" name="Line 18"/>
                            <wps:cNvCnPr/>
                            <wps:spPr bwMode="auto">
                              <a:xfrm>
                                <a:off x="8690" y="5853"/>
                                <a:ext cx="0" cy="198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headEnd/>
                                <a:tailEnd/>
                              </a:ln>
                              <a:effectLst/>
                            </wps:spPr>
                            <wps:style>
                              <a:lnRef idx="3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0" name="Line 19"/>
                            <wps:cNvCnPr/>
                            <wps:spPr bwMode="auto">
                              <a:xfrm>
                                <a:off x="6160" y="5853"/>
                                <a:ext cx="0" cy="198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CC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1" name="Line 20"/>
                            <wps:cNvCnPr/>
                            <wps:spPr bwMode="auto">
                              <a:xfrm>
                                <a:off x="6160" y="7833"/>
                                <a:ext cx="660" cy="72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CC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2" name="Line 21"/>
                            <wps:cNvCnPr/>
                            <wps:spPr bwMode="auto">
                              <a:xfrm flipV="1">
                                <a:off x="7920" y="7833"/>
                                <a:ext cx="770" cy="72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CC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3" name="Rectangle 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20" y="6573"/>
                                <a:ext cx="1100" cy="19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CC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" name="Line 23"/>
                            <wps:cNvCnPr/>
                            <wps:spPr bwMode="auto">
                              <a:xfrm flipV="1">
                                <a:off x="6160" y="7473"/>
                                <a:ext cx="770" cy="36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CC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5" name="Line 24"/>
                            <wps:cNvCnPr/>
                            <wps:spPr bwMode="auto">
                              <a:xfrm flipH="1" flipV="1">
                                <a:off x="8030" y="5493"/>
                                <a:ext cx="660" cy="36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CC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6" name="Line 25"/>
                            <wps:cNvCnPr/>
                            <wps:spPr bwMode="auto">
                              <a:xfrm flipH="1" flipV="1">
                                <a:off x="6930" y="5493"/>
                                <a:ext cx="11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CC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89" name="Pole tekstowe 89"/>
                        <wps:cNvSpPr txBox="1"/>
                        <wps:spPr>
                          <a:xfrm>
                            <a:off x="2695575" y="1228725"/>
                            <a:ext cx="295275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420B4" w:rsidRPr="00F420B4" w:rsidRDefault="00F420B4">
                              <w:pPr>
                                <w:rPr>
                                  <w:sz w:val="48"/>
                                </w:rPr>
                              </w:pPr>
                              <w:r w:rsidRPr="00F420B4">
                                <w:rPr>
                                  <w:sz w:val="48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90" o:spid="_x0000_s1026" style="position:absolute;left:0;text-align:left;margin-left:108.75pt;margin-top:17.3pt;width:235.5pt;height:256.75pt;z-index:251660288" coordsize="29908,32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">
                <v:group id="Grupa 88" o:spid="_x0000_s1027" style="position:absolute;width:26968;height:32607" coordsize="26968,326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line id="Line 12" o:spid="_x0000_s1028" style="position:absolute;flip:x;visibility:visible;mso-wrap-style:square" from="18764,3810" to="26968,11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agisMAAADbAAAADwAAAGRycy9kb3ducmV2LnhtbESPQYvCMBSE78L+h/AW9qbpuuhKbSqy&#10;InjQg9XL3h7Nsy02L6WJtvrrjSB4HGbmGyZZ9KYWV2pdZVnB9ygCQZxbXXGh4HhYD2cgnEfWWFsm&#10;BTdysEg/BgnG2na8p2vmCxEg7GJUUHrfxFK6vCSDbmQb4uCdbGvQB9kWUrfYBbip5TiKptJgxWGh&#10;xIb+SsrP2cUomPx3feZXO9pSlR/veryMcNUp9fXZL+cgPPX+HX61N1rB7w88v4QfIN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2oIrDAAAA2wAAAA8AAAAAAAAAAAAA&#10;AAAAoQIAAGRycy9kb3ducmV2LnhtbFBLBQYAAAAABAAEAPkAAACRAwAAAAA=&#10;" strokecolor="#0c0" strokeweight="1.5pt"/>
                  <v:line id="Line 13" o:spid="_x0000_s1029" style="position:absolute;visibility:visible;mso-wrap-style:square" from="0,3810" to="7031,11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ExeMQAAADbAAAADwAAAGRycy9kb3ducmV2LnhtbESPUWvCQBCE3wv+h2MF3+rFUlSip5SC&#10;QSh5iO0PWHJrEprbi3dbjf31vUKhj8PMfMNs96Pr1ZVC7DwbWMwzUMS1tx03Bj7eD49rUFGQLfae&#10;ycCdIux3k4ct5tbfuKLrSRqVIBxzNNCKDLnWsW7JYZz7gTh5Zx8cSpKh0TbgLcFdr5+ybKkddpwW&#10;WhzotaX68/TlDFSFXn0Xl3AsDlVdyvJNQrkujZlNx5cNKKFR/sN/7aM1sHqG3y/pB+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8TF4xAAAANsAAAAPAAAAAAAAAAAA&#10;AAAAAKECAABkcnMvZG93bnJldi54bWxQSwUGAAAAAAQABAD5AAAAkgMAAAAA&#10;" strokecolor="#0c0" strokeweight="1.5pt"/>
                  <v:group id="Group 14" o:spid="_x0000_s1030" style="position:absolute;width:26955;height:32607" coordorigin="6160,5493" coordsize="2530,3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<v:line id="Line 15" o:spid="_x0000_s1031" style="position:absolute;visibility:visible;mso-wrap-style:square" from="8030,7473" to="8690,7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nAmMYAAADbAAAADwAAAGRycy9kb3ducmV2LnhtbESPzWsCMRTE7wX/h/CE3mrWYq2sRrFf&#10;4qGt+HHp7bF53SxuXpZNukb/+kYo9DjMzG+Y2SLaWnTU+sqxguEgA0FcOF1xqeCwf7ubgPABWWPt&#10;mBScycNi3ruZYa7dibfU7UIpEoR9jgpMCE0upS8MWfQD1xAn79u1FkOSbSl1i6cEt7W8z7KxtFhx&#10;WjDY0LOh4rj7sQr059eqex2FjzjyD5vV+5N5uSyjUrf9uJyCCBTDf/ivvdYKHsdw/ZJ+gJ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RZwJjGAAAA2wAAAA8AAAAAAAAA&#10;AAAAAAAAoQIAAGRycy9kb3ducmV2LnhtbFBLBQYAAAAABAAEAPkAAACUAwAAAAA=&#10;" strokecolor="#0c0" strokeweight="1.5pt">
                      <v:stroke dashstyle="dash"/>
                    </v:line>
                    <v:line id="Line 16" o:spid="_x0000_s1032" style="position:absolute;flip:x;visibility:visible;mso-wrap-style:square" from="6160,5493" to="6930,5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2micQAAADbAAAADwAAAGRycy9kb3ducmV2LnhtbESPwWrDMBBE74X+g9hCbo3cQJLiRjah&#10;JpBDcqjjS2+LtLVNrZWxVNvt10eBQI/DzLxhdvlsOzHS4FvHCl6WCQhi7UzLtYLqcnh+BeEDssHO&#10;MSn4JQ959viww9S4iT9oLEMtIoR9igqaEPpUSq8bsuiXrieO3pcbLIYoh1qaAacIt51cJclGWmw5&#10;LjTY03tD+rv8sQrWn9NchuJMJ2p19WdW+wSLSanF07x/AxFoDv/he/toFGy3cPsSf4DM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DaaJxAAAANsAAAAPAAAAAAAAAAAA&#10;AAAAAKECAABkcnMvZG93bnJldi54bWxQSwUGAAAAAAQABAD5AAAAkgMAAAAA&#10;" strokecolor="#0c0" strokeweight="1.5pt"/>
                    <v:rect id="Rectangle 17" o:spid="_x0000_s1033" style="position:absolute;left:6930;top:5493;width:110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flF8IA&#10;AADbAAAADwAAAGRycy9kb3ducmV2LnhtbERPTWvCQBC9F/oflil4KbppqbZGV7FCQS+C1iLehuyY&#10;hGZnQ3Zi4r93D4UeH+97vuxdpa7UhNKzgZdRAoo487bk3MDx+2v4ASoIssXKMxm4UYDl4vFhjqn1&#10;He/pepBcxRAOKRooROpU65AV5DCMfE0cuYtvHEqETa5tg10Md5V+TZKJdlhybCiwpnVB2e+hdQa6&#10;t6xNTtt2JdPx58/OnsbynJ+NGTz1qxkooV7+xX/ujTXwHsfGL/EH6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Z+UXwgAAANsAAAAPAAAAAAAAAAAAAAAAAJgCAABkcnMvZG93&#10;bnJldi54bWxQSwUGAAAAAAQABAD1AAAAhwMAAAAA&#10;" filled="f" strokecolor="#0c0" strokeweight="1pt">
                      <v:stroke dashstyle="dash"/>
                    </v:rect>
                    <v:line id="Line 18" o:spid="_x0000_s1034" style="position:absolute;visibility:visible;mso-wrap-style:square" from="8690,5853" to="8690,7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MQBcMAAADbAAAADwAAAGRycy9kb3ducmV2LnhtbESP3WoCMRSE74W+QzgF7zRbkaqrUaog&#10;CFKKP+DtMTnubrs5WTZR07dvCoKXw8x8w8wW0dbiRq2vHCt462cgiLUzFRcKjod1bwzCB2SDtWNS&#10;8EseFvOXzgxz4+68o9s+FCJB2OeooAyhyaX0uiSLvu8a4uRdXGsxJNkW0rR4T3Bby0GWvUuLFaeF&#10;EhtalaR/9ler4PQ9OX/FSpshn3fb4cbHT71cKtV9jR9TEIFieIYf7Y1RMJrA/5f0A+T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jEAXDAAAA2wAAAA8AAAAAAAAAAAAA&#10;AAAAoQIAAGRycy9kb3ducmV2LnhtbFBLBQYAAAAABAAEAPkAAACRAwAAAAA=&#10;" strokecolor="red" strokeweight="2.25pt"/>
                    <v:line id="Line 19" o:spid="_x0000_s1035" style="position:absolute;visibility:visible;mso-wrap-style:square" from="6160,5853" to="6160,7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9HXMEAAADbAAAADwAAAGRycy9kb3ducmV2LnhtbERPzWrCQBC+C32HZQq9mU09aEhdpRQM&#10;Qskh1gcYstMkNDub7k419um7B6HHj+9/u5/dqC4U4uDZwHOWgyJuvR24M3D+OCwLUFGQLY6eycCN&#10;Iux3D4stltZfuaHLSTqVQjiWaKAXmUqtY9uTw5j5iThxnz44lARDp23Aawp3o17l+Vo7HDg19DjR&#10;W0/t1+nHGWgqvfmtvsOxOjRtLet3CXVRG/P0OL++gBKa5V98dx+tgSKtT1/SD9C7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H0dcwQAAANsAAAAPAAAAAAAAAAAAAAAA&#10;AKECAABkcnMvZG93bnJldi54bWxQSwUGAAAAAAQABAD5AAAAjwMAAAAA&#10;" strokecolor="#0c0" strokeweight="1.5pt"/>
                    <v:line id="Line 20" o:spid="_x0000_s1036" style="position:absolute;visibility:visible;mso-wrap-style:square" from="6160,7833" to="6820,8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Pix8QAAADbAAAADwAAAGRycy9kb3ducmV2LnhtbESPwWrDMBBE74X+g9hCb42cHlLjRAmh&#10;EBMIPjjNByzWxjaxVq60TZx+fVUo9DjMzBtmtZncoK4UYu/ZwHyWgSJuvO25NXD62L3koKIgWxw8&#10;k4E7RdisHx9WWFh/45quR2lVgnAs0EAnMhZax6Yjh3HmR+LknX1wKEmGVtuAtwR3g37NsoV22HNa&#10;6HCk946ay/HLGahL/fZdfoZ9uaubShYHCVVeGfP8NG2XoIQm+Q//tffWQD6H3y/pB+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U+LHxAAAANsAAAAPAAAAAAAAAAAA&#10;AAAAAKECAABkcnMvZG93bnJldi54bWxQSwUGAAAAAAQABAD5AAAAkgMAAAAA&#10;" strokecolor="#0c0" strokeweight="1.5pt"/>
                    <v:line id="Line 21" o:spid="_x0000_s1037" style="position:absolute;flip:y;visibility:visible;mso-wrap-style:square" from="7920,7833" to="8690,8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91NsMAAADbAAAADwAAAGRycy9kb3ducmV2LnhtbESPQWvCQBSE7wX/w/KE3uqmASVEVwkN&#10;ggd7MHrx9si+JqHZtyG7JrG/visIHoeZ+YbZ7CbTioF611hW8LmIQBCXVjdcKbic9x8JCOeRNbaW&#10;ScGdHOy2s7cNptqOfKKh8JUIEHYpKqi971IpXVmTQbewHXHwfmxv0AfZV1L3OAa4aWUcRStpsOGw&#10;UGNHXzWVv8XNKFhex6nw+TcdqSkvfzrOIsxHpd7nU7YG4Wnyr/CzfdAKkhgeX8IPkN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vdTbDAAAA2wAAAA8AAAAAAAAAAAAA&#10;AAAAoQIAAGRycy9kb3ducmV2LnhtbFBLBQYAAAAABAAEAPkAAACRAwAAAAA=&#10;" strokecolor="#0c0" strokeweight="1.5pt"/>
                    <v:rect id="Rectangle 22" o:spid="_x0000_s1038" style="position:absolute;left:6820;top:6573;width:110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8Aq8QA&#10;AADbAAAADwAAAGRycy9kb3ducmV2LnhtbESPQWvCQBSE7wX/w/IEb2ajQpHUVUogoXiRRkt7fGaf&#10;SWj2bcxuk/TfdwuFHoeZ+YbZHSbTioF611hWsIpiEMSl1Q1XCi7nbLkF4TyyxtYyKfgmB4f97GGH&#10;ibYjv9JQ+EoECLsEFdTed4mUrqzJoItsRxy8m+0N+iD7SuoexwA3rVzH8aM02HBYqLGjtKbys/gy&#10;Ct4+3ptjfroW+dj5uzFllrbxSqnFfHp+AuFp8v/hv/aLVrDdwO+X8AP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vAKvEAAAA2wAAAA8AAAAAAAAAAAAAAAAAmAIAAGRycy9k&#10;b3ducmV2LnhtbFBLBQYAAAAABAAEAPUAAACJAwAAAAA=&#10;" filled="f" strokecolor="#0c0" strokeweight="1.5pt"/>
                    <v:line id="Line 23" o:spid="_x0000_s1039" style="position:absolute;flip:y;visibility:visible;mso-wrap-style:square" from="6160,7473" to="6930,7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O3dcUAAADbAAAADwAAAGRycy9kb3ducmV2LnhtbESPT2vCQBTE7wW/w/KEXkQ3LSVodBNK&#10;wdaTNP65P7LPbDD7Ns1uNfbTd4VCj8PM/IZZFYNtxYV63zhW8DRLQBBXTjdcKzjs19M5CB+QNbaO&#10;ScGNPBT56GGFmXZXLumyC7WIEPYZKjAhdJmUvjJk0c9cRxy9k+sthij7WuoerxFuW/mcJKm02HBc&#10;MNjRm6HqvPu2Co71ZF8mX+knfvBis76dtu8/ZqLU43h4XYIINIT/8F97oxXMX+D+Jf4Amf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PO3dcUAAADbAAAADwAAAAAAAAAA&#10;AAAAAAChAgAAZHJzL2Rvd25yZXYueG1sUEsFBgAAAAAEAAQA+QAAAJMDAAAAAA==&#10;" strokecolor="#0c0" strokeweight="1.5pt">
                      <v:stroke dashstyle="dash"/>
                    </v:line>
                    <v:line id="Line 24" o:spid="_x0000_s1040" style="position:absolute;flip:x y;visibility:visible;mso-wrap-style:square" from="8030,5493" to="8690,5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S5v8MAAADbAAAADwAAAGRycy9kb3ducmV2LnhtbESPQWsCMRSE74X+h/AKvZSataLIahQR&#10;BMGTruL1sXndrG5eliR1t//eCILHYWa+YebL3jbiRj7UjhUMBxkI4tLpmisFx2LzPQURIrLGxjEp&#10;+KcAy8X72xxz7Tre0+0QK5EgHHJUYGJscylDachiGLiWOHm/zluMSfpKao9dgttG/mTZRFqsOS0Y&#10;bGltqLwe/qyCr2CKjR/TabLbXs5FOVpll32n1OdHv5qBiNTHV/jZ3moF0zE8vqQfIB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aUub/DAAAA2wAAAA8AAAAAAAAAAAAA&#10;AAAAoQIAAGRycy9kb3ducmV2LnhtbFBLBQYAAAAABAAEAPkAAACRAwAAAAA=&#10;" strokecolor="#0c0" strokeweight="1.5pt"/>
                    <v:line id="Line 25" o:spid="_x0000_s1041" style="position:absolute;flip:x y;visibility:visible;mso-wrap-style:square" from="6930,5493" to="8030,5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YnyMMAAADbAAAADwAAAGRycy9kb3ducmV2LnhtbESPQWsCMRSE7wX/Q3gFL0WztbjI1igi&#10;CIIn3Ravj83rZu3mZUlSd/33jSB4HGbmG2a5HmwrruRD41jB+zQDQVw53XCt4KvcTRYgQkTW2Dom&#10;BTcKsF6NXpZYaNfzka6nWIsE4VCgAhNjV0gZKkMWw9R1xMn7cd5iTNLXUnvsE9y2cpZlubTYcFow&#10;2NHWUPV7+rMK3oIpd35O3/lhfzmX1ccmuxx7pcavw+YTRKQhPsOP9l4rWORw/5J+gF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GJ8jDAAAA2wAAAA8AAAAAAAAAAAAA&#10;AAAAoQIAAGRycy9kb3ducmV2LnhtbFBLBQYAAAAABAAEAPkAAACRAwAAAAA=&#10;" strokecolor="#0c0" strokeweight="1.5pt"/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89" o:spid="_x0000_s1042" type="#_x0000_t202" style="position:absolute;left:26955;top:12287;width:2953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mlcYA&#10;AADbAAAADwAAAGRycy9kb3ducmV2LnhtbESPQWvCQBSE74X+h+UVvNVNhZY0ukoIBIvYg6mX3l6z&#10;zySYfZtmVxP767uC4HGYmW+YxWo0rThT7xrLCl6mEQji0uqGKwX7r/w5BuE8ssbWMim4kIPV8vFh&#10;gYm2A+/oXPhKBAi7BBXU3neJlK6syaCb2o44eAfbG/RB9pXUPQ4Bblo5i6I3abDhsFBjR1lN5bE4&#10;GQWbLP/E3c/MxH9ttt4e0u53//2q1ORpTOcgPI3+Hr61P7SC+B2uX8IP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cmlcYAAADbAAAADwAAAAAAAAAAAAAAAACYAgAAZHJz&#10;L2Rvd25yZXYueG1sUEsFBgAAAAAEAAQA9QAAAIsDAAAAAA==&#10;" filled="f" stroked="f" strokeweight=".5pt">
                  <v:textbox>
                    <w:txbxContent>
                      <w:p w:rsidR="00F420B4" w:rsidRPr="00F420B4" w:rsidRDefault="00F420B4">
                        <w:pPr>
                          <w:rPr>
                            <w:sz w:val="48"/>
                          </w:rPr>
                        </w:pPr>
                        <w:r w:rsidRPr="00F420B4">
                          <w:rPr>
                            <w:sz w:val="48"/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C6536" w:rsidRDefault="006C189A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 w:rsidRPr="006C189A"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5B4AA1E" wp14:editId="7EEEFEC9">
                <wp:simplePos x="0" y="0"/>
                <wp:positionH relativeFrom="column">
                  <wp:posOffset>1085215</wp:posOffset>
                </wp:positionH>
                <wp:positionV relativeFrom="paragraph">
                  <wp:posOffset>-1905</wp:posOffset>
                </wp:positionV>
                <wp:extent cx="542925" cy="400050"/>
                <wp:effectExtent l="0" t="0" r="0" b="0"/>
                <wp:wrapNone/>
                <wp:docPr id="20" name="Pole tekstow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89A" w:rsidRPr="006C189A" w:rsidRDefault="006C189A" w:rsidP="006C189A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F</w:t>
                            </w:r>
                            <w:r w:rsidRPr="006C189A">
                              <w:rPr>
                                <w:sz w:val="36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ole tekstowe 20" o:spid="_x0000_s1046" type="#_x0000_t202" style="position:absolute;left:0;text-align:left;margin-left:85.45pt;margin-top:-.15pt;width:42.75pt;height:31.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" filled="f" stroked="f" strokeweight=".5pt">
                <v:textbox>
                  <w:txbxContent>
                    <w:p w:rsidR="006C189A" w:rsidRPr="006C189A" w:rsidRDefault="006C189A" w:rsidP="006C189A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F</w:t>
                      </w:r>
                      <w:r w:rsidRPr="006C189A">
                        <w:rPr>
                          <w:sz w:val="36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8C6536" w:rsidRDefault="006C189A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 w:rsidRPr="006C189A"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30949A" wp14:editId="2AC1BF46">
                <wp:simplePos x="0" y="0"/>
                <wp:positionH relativeFrom="column">
                  <wp:posOffset>3047365</wp:posOffset>
                </wp:positionH>
                <wp:positionV relativeFrom="paragraph">
                  <wp:posOffset>69850</wp:posOffset>
                </wp:positionV>
                <wp:extent cx="542925" cy="400050"/>
                <wp:effectExtent l="0" t="0" r="0" b="0"/>
                <wp:wrapNone/>
                <wp:docPr id="12" name="Pole tekstow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89A" w:rsidRPr="006C189A" w:rsidRDefault="006C189A" w:rsidP="006C189A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B</w:t>
                            </w:r>
                            <w:r w:rsidRPr="006C189A">
                              <w:rPr>
                                <w:sz w:val="36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ole tekstowe 12" o:spid="_x0000_s1047" type="#_x0000_t202" style="position:absolute;left:0;text-align:left;margin-left:239.95pt;margin-top:5.5pt;width:42.75pt;height:31.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" filled="f" stroked="f" strokeweight=".5pt">
                <v:textbox>
                  <w:txbxContent>
                    <w:p w:rsidR="006C189A" w:rsidRPr="006C189A" w:rsidRDefault="006C189A" w:rsidP="006C189A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B</w:t>
                      </w:r>
                      <w:r w:rsidRPr="006C189A">
                        <w:rPr>
                          <w:sz w:val="36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DD53AD" wp14:editId="00DFF8C8">
                <wp:simplePos x="0" y="0"/>
                <wp:positionH relativeFrom="column">
                  <wp:posOffset>1847849</wp:posOffset>
                </wp:positionH>
                <wp:positionV relativeFrom="paragraph">
                  <wp:posOffset>69850</wp:posOffset>
                </wp:positionV>
                <wp:extent cx="542925" cy="400050"/>
                <wp:effectExtent l="0" t="0" r="0" b="0"/>
                <wp:wrapNone/>
                <wp:docPr id="10" name="Pole tekstow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89A" w:rsidRPr="006C189A" w:rsidRDefault="006C189A" w:rsidP="006C189A">
                            <w:pPr>
                              <w:rPr>
                                <w:sz w:val="36"/>
                              </w:rPr>
                            </w:pPr>
                            <w:r w:rsidRPr="006C189A">
                              <w:rPr>
                                <w:sz w:val="36"/>
                              </w:rPr>
                              <w:t>A</w:t>
                            </w:r>
                            <w:r w:rsidRPr="006C189A">
                              <w:rPr>
                                <w:sz w:val="36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ole tekstowe 10" o:spid="_x0000_s1048" type="#_x0000_t202" style="position:absolute;left:0;text-align:left;margin-left:145.5pt;margin-top:5.5pt;width:42.75pt;height:31.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" filled="f" stroked="f" strokeweight=".5pt">
                <v:textbox>
                  <w:txbxContent>
                    <w:p w:rsidR="006C189A" w:rsidRPr="006C189A" w:rsidRDefault="006C189A" w:rsidP="006C189A">
                      <w:pPr>
                        <w:rPr>
                          <w:sz w:val="36"/>
                        </w:rPr>
                      </w:pPr>
                      <w:r w:rsidRPr="006C189A">
                        <w:rPr>
                          <w:sz w:val="36"/>
                        </w:rPr>
                        <w:t>A</w:t>
                      </w:r>
                      <w:r w:rsidRPr="006C189A">
                        <w:rPr>
                          <w:sz w:val="36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6C7348" w:rsidRDefault="006C7348" w:rsidP="007A6848">
      <w:pPr>
        <w:spacing w:line="360" w:lineRule="auto"/>
        <w:jc w:val="center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</w:p>
    <w:p w:rsidR="008C6536" w:rsidRPr="007A6848" w:rsidRDefault="006C189A" w:rsidP="007A6848">
      <w:pPr>
        <w:spacing w:line="360" w:lineRule="auto"/>
        <w:jc w:val="center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  <w:r w:rsidRPr="006C189A"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CAAD4A" wp14:editId="4B66AF33">
                <wp:simplePos x="0" y="0"/>
                <wp:positionH relativeFrom="column">
                  <wp:posOffset>1083945</wp:posOffset>
                </wp:positionH>
                <wp:positionV relativeFrom="paragraph">
                  <wp:posOffset>553720</wp:posOffset>
                </wp:positionV>
                <wp:extent cx="295275" cy="400050"/>
                <wp:effectExtent l="0" t="0" r="0" b="0"/>
                <wp:wrapNone/>
                <wp:docPr id="16" name="Pole tekstow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89A" w:rsidRPr="006C189A" w:rsidRDefault="006C189A" w:rsidP="006C189A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40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6" o:spid="_x0000_s1049" type="#_x0000_t202" style="position:absolute;left:0;text-align:left;margin-left:85.35pt;margin-top:43.6pt;width:23.25pt;height:31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" filled="f" stroked="f" strokeweight=".5pt">
                <v:textbox>
                  <w:txbxContent>
                    <w:p w:rsidR="006C189A" w:rsidRPr="006C189A" w:rsidRDefault="006C189A" w:rsidP="006C189A">
                      <w:pPr>
                        <w:rPr>
                          <w:sz w:val="32"/>
                        </w:rPr>
                      </w:pPr>
                      <w:r>
                        <w:rPr>
                          <w:sz w:val="4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6C189A"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B933CB2" wp14:editId="1A8C532E">
                <wp:simplePos x="0" y="0"/>
                <wp:positionH relativeFrom="column">
                  <wp:posOffset>2143125</wp:posOffset>
                </wp:positionH>
                <wp:positionV relativeFrom="paragraph">
                  <wp:posOffset>142875</wp:posOffset>
                </wp:positionV>
                <wp:extent cx="352425" cy="409575"/>
                <wp:effectExtent l="0" t="0" r="0" b="0"/>
                <wp:wrapNone/>
                <wp:docPr id="15" name="Pole tekstow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3524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89A" w:rsidRPr="006C189A" w:rsidRDefault="006C189A" w:rsidP="006C189A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40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5" o:spid="_x0000_s1050" type="#_x0000_t202" style="position:absolute;left:0;text-align:left;margin-left:168.75pt;margin-top:11.25pt;width:27.75pt;height:32.2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" filled="f" stroked="f" strokeweight=".5pt">
                <v:textbox>
                  <w:txbxContent>
                    <w:p w:rsidR="006C189A" w:rsidRPr="006C189A" w:rsidRDefault="006C189A" w:rsidP="006C189A">
                      <w:pPr>
                        <w:rPr>
                          <w:sz w:val="32"/>
                        </w:rPr>
                      </w:pPr>
                      <w:r>
                        <w:rPr>
                          <w:sz w:val="4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6C189A"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FFFE6EE" wp14:editId="674B0051">
                <wp:simplePos x="0" y="0"/>
                <wp:positionH relativeFrom="column">
                  <wp:posOffset>3312795</wp:posOffset>
                </wp:positionH>
                <wp:positionV relativeFrom="paragraph">
                  <wp:posOffset>134620</wp:posOffset>
                </wp:positionV>
                <wp:extent cx="295275" cy="400050"/>
                <wp:effectExtent l="0" t="0" r="0" b="0"/>
                <wp:wrapNone/>
                <wp:docPr id="14" name="Pole tekstow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89A" w:rsidRPr="006C189A" w:rsidRDefault="006C189A" w:rsidP="006C189A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4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4" o:spid="_x0000_s1051" type="#_x0000_t202" style="position:absolute;left:0;text-align:left;margin-left:260.85pt;margin-top:10.6pt;width:23.25pt;height:31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" filled="f" stroked="f" strokeweight=".5pt">
                <v:textbox>
                  <w:txbxContent>
                    <w:p w:rsidR="006C189A" w:rsidRPr="006C189A" w:rsidRDefault="006C189A" w:rsidP="006C189A">
                      <w:pPr>
                        <w:rPr>
                          <w:sz w:val="32"/>
                        </w:rPr>
                      </w:pPr>
                      <w:r>
                        <w:rPr>
                          <w:sz w:val="4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6C189A"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99CCD9F" wp14:editId="6F892F5D">
                <wp:simplePos x="0" y="0"/>
                <wp:positionH relativeFrom="column">
                  <wp:posOffset>3989070</wp:posOffset>
                </wp:positionH>
                <wp:positionV relativeFrom="paragraph">
                  <wp:posOffset>668020</wp:posOffset>
                </wp:positionV>
                <wp:extent cx="295275" cy="400050"/>
                <wp:effectExtent l="0" t="0" r="0" b="0"/>
                <wp:wrapNone/>
                <wp:docPr id="13" name="Pole tekstow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89A" w:rsidRPr="006C189A" w:rsidRDefault="006C189A" w:rsidP="006C189A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40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3" o:spid="_x0000_s1052" type="#_x0000_t202" style="position:absolute;left:0;text-align:left;margin-left:314.1pt;margin-top:52.6pt;width:23.25pt;height:31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" filled="f" stroked="f" strokeweight=".5pt">
                <v:textbox>
                  <w:txbxContent>
                    <w:p w:rsidR="006C189A" w:rsidRPr="006C189A" w:rsidRDefault="006C189A" w:rsidP="006C189A">
                      <w:pPr>
                        <w:rPr>
                          <w:sz w:val="32"/>
                        </w:rPr>
                      </w:pPr>
                      <w:r>
                        <w:rPr>
                          <w:sz w:val="4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6C189A"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51927C" wp14:editId="376D8626">
                <wp:simplePos x="0" y="0"/>
                <wp:positionH relativeFrom="column">
                  <wp:posOffset>3160395</wp:posOffset>
                </wp:positionH>
                <wp:positionV relativeFrom="paragraph">
                  <wp:posOffset>1544320</wp:posOffset>
                </wp:positionV>
                <wp:extent cx="295275" cy="400050"/>
                <wp:effectExtent l="0" t="0" r="0" b="0"/>
                <wp:wrapNone/>
                <wp:docPr id="11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89A" w:rsidRPr="006C189A" w:rsidRDefault="006C189A" w:rsidP="006C189A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1" o:spid="_x0000_s1053" type="#_x0000_t202" style="position:absolute;left:0;text-align:left;margin-left:248.85pt;margin-top:121.6pt;width:23.25pt;height:31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" filled="f" stroked="f" strokeweight=".5pt">
                <v:textbox>
                  <w:txbxContent>
                    <w:p w:rsidR="006C189A" w:rsidRPr="006C189A" w:rsidRDefault="006C189A" w:rsidP="006C189A">
                      <w:pPr>
                        <w:rPr>
                          <w:sz w:val="32"/>
                        </w:rPr>
                      </w:pPr>
                      <w:r>
                        <w:rPr>
                          <w:sz w:val="4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7848BF" wp14:editId="348B86B4">
                <wp:simplePos x="0" y="0"/>
                <wp:positionH relativeFrom="column">
                  <wp:posOffset>990600</wp:posOffset>
                </wp:positionH>
                <wp:positionV relativeFrom="paragraph">
                  <wp:posOffset>2026285</wp:posOffset>
                </wp:positionV>
                <wp:extent cx="1790700" cy="504825"/>
                <wp:effectExtent l="57150" t="38100" r="76200" b="104775"/>
                <wp:wrapNone/>
                <wp:docPr id="92" name="Pole tekstow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04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20B4" w:rsidRPr="006C7348" w:rsidRDefault="00F420B4" w:rsidP="00F420B4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C7348">
                              <w:rPr>
                                <w:sz w:val="44"/>
                                <w:szCs w:val="44"/>
                              </w:rPr>
                              <w:t>V = P</w:t>
                            </w:r>
                            <w:r w:rsidRPr="006C7348">
                              <w:rPr>
                                <w:sz w:val="44"/>
                                <w:szCs w:val="44"/>
                                <w:vertAlign w:val="subscript"/>
                              </w:rPr>
                              <w:t>p</w:t>
                            </w:r>
                            <w:r w:rsidRPr="006C7348">
                              <w:rPr>
                                <w:sz w:val="44"/>
                                <w:szCs w:val="44"/>
                              </w:rPr>
                              <w:t xml:space="preserve"> · h</w:t>
                            </w:r>
                          </w:p>
                          <w:p w:rsidR="00F420B4" w:rsidRPr="006C7348" w:rsidRDefault="00F420B4" w:rsidP="00F420B4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92" o:spid="_x0000_s1054" type="#_x0000_t202" style="position:absolute;left:0;text-align:left;margin-left:78pt;margin-top:159.55pt;width:141pt;height:3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420B4" w:rsidRPr="006C7348" w:rsidRDefault="00F420B4" w:rsidP="00F420B4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6C7348">
                        <w:rPr>
                          <w:sz w:val="44"/>
                          <w:szCs w:val="44"/>
                        </w:rPr>
                        <w:t>V = P</w:t>
                      </w:r>
                      <w:r w:rsidRPr="006C7348">
                        <w:rPr>
                          <w:sz w:val="44"/>
                          <w:szCs w:val="44"/>
                          <w:vertAlign w:val="subscript"/>
                        </w:rPr>
                        <w:t>p</w:t>
                      </w:r>
                      <w:r w:rsidRPr="006C7348">
                        <w:rPr>
                          <w:sz w:val="44"/>
                          <w:szCs w:val="44"/>
                        </w:rPr>
                        <w:t xml:space="preserve"> · h</w:t>
                      </w:r>
                    </w:p>
                    <w:p w:rsidR="00F420B4" w:rsidRPr="006C7348" w:rsidRDefault="00F420B4" w:rsidP="00F420B4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BB6D85" wp14:editId="1C65881F">
                <wp:simplePos x="0" y="0"/>
                <wp:positionH relativeFrom="column">
                  <wp:posOffset>2962275</wp:posOffset>
                </wp:positionH>
                <wp:positionV relativeFrom="paragraph">
                  <wp:posOffset>2026285</wp:posOffset>
                </wp:positionV>
                <wp:extent cx="1790700" cy="504825"/>
                <wp:effectExtent l="57150" t="38100" r="76200" b="104775"/>
                <wp:wrapNone/>
                <wp:docPr id="93" name="Pole tekstow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04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348" w:rsidRPr="006C7348" w:rsidRDefault="006C7348" w:rsidP="006C7348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C7348">
                              <w:rPr>
                                <w:sz w:val="44"/>
                                <w:szCs w:val="44"/>
                              </w:rPr>
                              <w:t>P</w:t>
                            </w:r>
                            <w:r w:rsidRPr="006C7348">
                              <w:rPr>
                                <w:sz w:val="44"/>
                                <w:szCs w:val="44"/>
                                <w:vertAlign w:val="subscript"/>
                              </w:rPr>
                              <w:t>b</w:t>
                            </w:r>
                            <w:r w:rsidRPr="006C7348">
                              <w:rPr>
                                <w:sz w:val="44"/>
                                <w:szCs w:val="44"/>
                              </w:rPr>
                              <w:t xml:space="preserve"> = 2p· h</w:t>
                            </w:r>
                          </w:p>
                          <w:p w:rsidR="006C7348" w:rsidRPr="006C7348" w:rsidRDefault="006C7348" w:rsidP="006C7348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93" o:spid="_x0000_s1055" type="#_x0000_t202" style="position:absolute;left:0;text-align:left;margin-left:233.25pt;margin-top:159.55pt;width:141pt;height:3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C7348" w:rsidRPr="006C7348" w:rsidRDefault="006C7348" w:rsidP="006C7348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6C7348">
                        <w:rPr>
                          <w:sz w:val="44"/>
                          <w:szCs w:val="44"/>
                        </w:rPr>
                        <w:t>P</w:t>
                      </w:r>
                      <w:r w:rsidRPr="006C7348">
                        <w:rPr>
                          <w:sz w:val="44"/>
                          <w:szCs w:val="44"/>
                          <w:vertAlign w:val="subscript"/>
                        </w:rPr>
                        <w:t>b</w:t>
                      </w:r>
                      <w:r w:rsidRPr="006C7348">
                        <w:rPr>
                          <w:sz w:val="44"/>
                          <w:szCs w:val="44"/>
                        </w:rPr>
                        <w:t xml:space="preserve"> = 2p· h</w:t>
                      </w:r>
                    </w:p>
                    <w:p w:rsidR="006C7348" w:rsidRPr="006C7348" w:rsidRDefault="006C7348" w:rsidP="006C7348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D1798B" wp14:editId="7E308B6E">
                <wp:simplePos x="0" y="0"/>
                <wp:positionH relativeFrom="column">
                  <wp:posOffset>1788795</wp:posOffset>
                </wp:positionH>
                <wp:positionV relativeFrom="paragraph">
                  <wp:posOffset>1477645</wp:posOffset>
                </wp:positionV>
                <wp:extent cx="295275" cy="400050"/>
                <wp:effectExtent l="0" t="0" r="0" b="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89A" w:rsidRPr="006C189A" w:rsidRDefault="006C189A" w:rsidP="006C189A">
                            <w:pPr>
                              <w:rPr>
                                <w:sz w:val="32"/>
                              </w:rPr>
                            </w:pPr>
                            <w:r w:rsidRPr="006C189A">
                              <w:rPr>
                                <w:sz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9" o:spid="_x0000_s1056" type="#_x0000_t202" style="position:absolute;left:0;text-align:left;margin-left:140.85pt;margin-top:116.35pt;width:23.25pt;height:31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" filled="f" stroked="f" strokeweight=".5pt">
                <v:textbox>
                  <w:txbxContent>
                    <w:p w:rsidR="006C189A" w:rsidRPr="006C189A" w:rsidRDefault="006C189A" w:rsidP="006C189A">
                      <w:pPr>
                        <w:rPr>
                          <w:sz w:val="32"/>
                        </w:rPr>
                      </w:pPr>
                      <w:r w:rsidRPr="006C189A">
                        <w:rPr>
                          <w:sz w:val="4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6C7348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2672F24" wp14:editId="5B88536A">
                <wp:simplePos x="0" y="0"/>
                <wp:positionH relativeFrom="column">
                  <wp:posOffset>590550</wp:posOffset>
                </wp:positionH>
                <wp:positionV relativeFrom="paragraph">
                  <wp:posOffset>3017520</wp:posOffset>
                </wp:positionV>
                <wp:extent cx="3648075" cy="2124075"/>
                <wp:effectExtent l="0" t="0" r="9525" b="9525"/>
                <wp:wrapTight wrapText="bothSides">
                  <wp:wrapPolygon edited="0">
                    <wp:start x="0" y="0"/>
                    <wp:lineTo x="0" y="21503"/>
                    <wp:lineTo x="21544" y="21503"/>
                    <wp:lineTo x="21544" y="0"/>
                    <wp:lineTo x="0" y="0"/>
                  </wp:wrapPolygon>
                </wp:wrapTight>
                <wp:docPr id="91" name="Pole tekstow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8075" cy="212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20B4" w:rsidRPr="006C7348" w:rsidRDefault="00F420B4">
                            <w:pPr>
                              <w:rPr>
                                <w:sz w:val="32"/>
                              </w:rPr>
                            </w:pPr>
                            <w:r w:rsidRPr="006C7348">
                              <w:rPr>
                                <w:sz w:val="32"/>
                              </w:rPr>
                              <w:t>V – objętość</w:t>
                            </w:r>
                          </w:p>
                          <w:p w:rsidR="00F420B4" w:rsidRPr="006C7348" w:rsidRDefault="00F420B4">
                            <w:pPr>
                              <w:rPr>
                                <w:sz w:val="32"/>
                              </w:rPr>
                            </w:pPr>
                            <w:r w:rsidRPr="006C7348">
                              <w:rPr>
                                <w:sz w:val="32"/>
                              </w:rPr>
                              <w:t>P</w:t>
                            </w:r>
                            <w:r w:rsidRPr="006C7348">
                              <w:rPr>
                                <w:sz w:val="32"/>
                                <w:vertAlign w:val="subscript"/>
                              </w:rPr>
                              <w:t xml:space="preserve">p </w:t>
                            </w:r>
                            <w:r w:rsidRPr="006C7348">
                              <w:rPr>
                                <w:sz w:val="32"/>
                              </w:rPr>
                              <w:t>– pole podstawy</w:t>
                            </w:r>
                          </w:p>
                          <w:p w:rsidR="00F420B4" w:rsidRPr="006C7348" w:rsidRDefault="00F420B4">
                            <w:pPr>
                              <w:rPr>
                                <w:sz w:val="32"/>
                              </w:rPr>
                            </w:pPr>
                            <w:r w:rsidRPr="006C7348">
                              <w:rPr>
                                <w:sz w:val="32"/>
                              </w:rPr>
                              <w:t>P</w:t>
                            </w:r>
                            <w:r w:rsidRPr="006C7348">
                              <w:rPr>
                                <w:sz w:val="32"/>
                                <w:vertAlign w:val="subscript"/>
                              </w:rPr>
                              <w:t>b</w:t>
                            </w:r>
                            <w:r w:rsidRPr="006C7348">
                              <w:rPr>
                                <w:sz w:val="32"/>
                              </w:rPr>
                              <w:t xml:space="preserve"> – pole boczne</w:t>
                            </w:r>
                          </w:p>
                          <w:p w:rsidR="00F420B4" w:rsidRPr="006C7348" w:rsidRDefault="00F420B4">
                            <w:pPr>
                              <w:rPr>
                                <w:sz w:val="32"/>
                              </w:rPr>
                            </w:pPr>
                            <w:r w:rsidRPr="006C7348">
                              <w:rPr>
                                <w:sz w:val="32"/>
                              </w:rPr>
                              <w:t xml:space="preserve">h </w:t>
                            </w:r>
                            <w:r w:rsidR="006C7348" w:rsidRPr="006C7348">
                              <w:rPr>
                                <w:sz w:val="32"/>
                              </w:rPr>
                              <w:t>–</w:t>
                            </w:r>
                            <w:r w:rsidRPr="006C7348">
                              <w:rPr>
                                <w:sz w:val="32"/>
                              </w:rPr>
                              <w:t xml:space="preserve"> wysokość</w:t>
                            </w:r>
                          </w:p>
                          <w:p w:rsidR="006C7348" w:rsidRPr="006C7348" w:rsidRDefault="006C7348">
                            <w:pPr>
                              <w:rPr>
                                <w:sz w:val="32"/>
                              </w:rPr>
                            </w:pPr>
                            <w:r w:rsidRPr="006C7348">
                              <w:rPr>
                                <w:sz w:val="32"/>
                              </w:rPr>
                              <w:t>2p – długość obwodu podstawy</w:t>
                            </w:r>
                          </w:p>
                          <w:p w:rsidR="00F420B4" w:rsidRPr="006C7348" w:rsidRDefault="00F420B4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91" o:spid="_x0000_s1057" type="#_x0000_t202" style="position:absolute;left:0;text-align:left;margin-left:46.5pt;margin-top:237.6pt;width:287.25pt;height:167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" fillcolor="white [3201]" stroked="f" strokeweight=".5pt">
                <v:textbox>
                  <w:txbxContent>
                    <w:p w:rsidR="00F420B4" w:rsidRPr="006C7348" w:rsidRDefault="00F420B4">
                      <w:pPr>
                        <w:rPr>
                          <w:sz w:val="32"/>
                        </w:rPr>
                      </w:pPr>
                      <w:r w:rsidRPr="006C7348">
                        <w:rPr>
                          <w:sz w:val="32"/>
                        </w:rPr>
                        <w:t>V – objętość</w:t>
                      </w:r>
                    </w:p>
                    <w:p w:rsidR="00F420B4" w:rsidRPr="006C7348" w:rsidRDefault="00F420B4">
                      <w:pPr>
                        <w:rPr>
                          <w:sz w:val="32"/>
                        </w:rPr>
                      </w:pPr>
                      <w:r w:rsidRPr="006C7348">
                        <w:rPr>
                          <w:sz w:val="32"/>
                        </w:rPr>
                        <w:t>P</w:t>
                      </w:r>
                      <w:r w:rsidRPr="006C7348">
                        <w:rPr>
                          <w:sz w:val="32"/>
                          <w:vertAlign w:val="subscript"/>
                        </w:rPr>
                        <w:t xml:space="preserve">p </w:t>
                      </w:r>
                      <w:r w:rsidRPr="006C7348">
                        <w:rPr>
                          <w:sz w:val="32"/>
                        </w:rPr>
                        <w:t>– pole podstawy</w:t>
                      </w:r>
                    </w:p>
                    <w:p w:rsidR="00F420B4" w:rsidRPr="006C7348" w:rsidRDefault="00F420B4">
                      <w:pPr>
                        <w:rPr>
                          <w:sz w:val="32"/>
                        </w:rPr>
                      </w:pPr>
                      <w:r w:rsidRPr="006C7348">
                        <w:rPr>
                          <w:sz w:val="32"/>
                        </w:rPr>
                        <w:t>P</w:t>
                      </w:r>
                      <w:r w:rsidRPr="006C7348">
                        <w:rPr>
                          <w:sz w:val="32"/>
                          <w:vertAlign w:val="subscript"/>
                        </w:rPr>
                        <w:t>b</w:t>
                      </w:r>
                      <w:r w:rsidRPr="006C7348">
                        <w:rPr>
                          <w:sz w:val="32"/>
                        </w:rPr>
                        <w:t xml:space="preserve"> – pole boczne</w:t>
                      </w:r>
                    </w:p>
                    <w:p w:rsidR="00F420B4" w:rsidRPr="006C7348" w:rsidRDefault="00F420B4">
                      <w:pPr>
                        <w:rPr>
                          <w:sz w:val="32"/>
                        </w:rPr>
                      </w:pPr>
                      <w:r w:rsidRPr="006C7348">
                        <w:rPr>
                          <w:sz w:val="32"/>
                        </w:rPr>
                        <w:t xml:space="preserve">h </w:t>
                      </w:r>
                      <w:r w:rsidR="006C7348" w:rsidRPr="006C7348">
                        <w:rPr>
                          <w:sz w:val="32"/>
                        </w:rPr>
                        <w:t>–</w:t>
                      </w:r>
                      <w:r w:rsidRPr="006C7348">
                        <w:rPr>
                          <w:sz w:val="32"/>
                        </w:rPr>
                        <w:t xml:space="preserve"> wysokość</w:t>
                      </w:r>
                    </w:p>
                    <w:p w:rsidR="006C7348" w:rsidRPr="006C7348" w:rsidRDefault="006C7348">
                      <w:pPr>
                        <w:rPr>
                          <w:sz w:val="32"/>
                        </w:rPr>
                      </w:pPr>
                      <w:r w:rsidRPr="006C7348">
                        <w:rPr>
                          <w:sz w:val="32"/>
                        </w:rPr>
                        <w:t>2p – długość obwodu podstawy</w:t>
                      </w:r>
                    </w:p>
                    <w:p w:rsidR="00F420B4" w:rsidRPr="006C7348" w:rsidRDefault="00F420B4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8C6536" w:rsidRPr="007A6848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5B6" w:rsidRDefault="000D45B6">
      <w:pPr>
        <w:spacing w:after="0" w:line="240" w:lineRule="auto"/>
      </w:pPr>
      <w:r>
        <w:separator/>
      </w:r>
    </w:p>
  </w:endnote>
  <w:endnote w:type="continuationSeparator" w:id="0">
    <w:p w:rsidR="000D45B6" w:rsidRDefault="000D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5B6" w:rsidRDefault="000D45B6">
      <w:pPr>
        <w:spacing w:after="0" w:line="240" w:lineRule="auto"/>
      </w:pPr>
      <w:r>
        <w:separator/>
      </w:r>
    </w:p>
  </w:footnote>
  <w:footnote w:type="continuationSeparator" w:id="0">
    <w:p w:rsidR="000D45B6" w:rsidRDefault="000D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536" w:rsidRDefault="009C0B0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2345055</wp:posOffset>
              </wp:positionV>
              <wp:extent cx="409575" cy="6629400"/>
              <wp:effectExtent l="2540" t="1905" r="0" b="0"/>
              <wp:wrapNone/>
              <wp:docPr id="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662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6536" w:rsidRPr="002C4363" w:rsidRDefault="00F420B4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Graniastosłup prawidłowy</w:t>
                          </w:r>
                          <w:r w:rsidR="008C6536" w:rsidRPr="0045028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="008C6536" w:rsidRPr="00450286">
                            <w:rPr>
                              <w:color w:val="FFFFFF"/>
                            </w:rPr>
                            <w:t xml:space="preserve">  </w:t>
                          </w:r>
                          <w:r w:rsidR="008C6536"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8C6536" w:rsidRPr="002C4363" w:rsidRDefault="008C6536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46" type="#_x0000_t202" style="position:absolute;margin-left:548.45pt;margin-top:184.65pt;width:32.25pt;height:52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8C6536" w:rsidRPr="002C4363" w:rsidRDefault="00F420B4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Graniastosłup prawidłowy</w:t>
                    </w:r>
                    <w:r w:rsidR="008C6536" w:rsidRPr="0045028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="008C6536" w:rsidRPr="00450286">
                      <w:rPr>
                        <w:color w:val="FFFFFF"/>
                      </w:rPr>
                      <w:t xml:space="preserve">  </w:t>
                    </w:r>
                    <w:r w:rsidR="008C6536"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8C6536" w:rsidRPr="002C4363" w:rsidRDefault="008C6536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8C6536" w:rsidRDefault="008C6536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47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8C6536" w:rsidRDefault="008C6536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6B381FC5"/>
    <w:multiLevelType w:val="hybridMultilevel"/>
    <w:tmpl w:val="190085E0"/>
    <w:lvl w:ilvl="0" w:tplc="63120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36C0A" w:themeColor="accent6" w:themeShade="BF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D45B6"/>
    <w:rsid w:val="000E4DE2"/>
    <w:rsid w:val="000E7550"/>
    <w:rsid w:val="000F4A2A"/>
    <w:rsid w:val="001051BC"/>
    <w:rsid w:val="00106941"/>
    <w:rsid w:val="001160C8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C21F0"/>
    <w:rsid w:val="001D70AB"/>
    <w:rsid w:val="001F0A36"/>
    <w:rsid w:val="00200894"/>
    <w:rsid w:val="002011E6"/>
    <w:rsid w:val="002152B5"/>
    <w:rsid w:val="00216359"/>
    <w:rsid w:val="00217706"/>
    <w:rsid w:val="00231F5F"/>
    <w:rsid w:val="00237873"/>
    <w:rsid w:val="002411EC"/>
    <w:rsid w:val="00241DB3"/>
    <w:rsid w:val="00253BEF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4961"/>
    <w:rsid w:val="002E7CAF"/>
    <w:rsid w:val="003012F8"/>
    <w:rsid w:val="00306734"/>
    <w:rsid w:val="00313C00"/>
    <w:rsid w:val="00313C77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580E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05B29"/>
    <w:rsid w:val="00522C56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840D7"/>
    <w:rsid w:val="006C189A"/>
    <w:rsid w:val="006C3566"/>
    <w:rsid w:val="006C7348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63D2"/>
    <w:rsid w:val="00753D17"/>
    <w:rsid w:val="00784236"/>
    <w:rsid w:val="00786B2F"/>
    <w:rsid w:val="007A1EF6"/>
    <w:rsid w:val="007A5143"/>
    <w:rsid w:val="007A6848"/>
    <w:rsid w:val="007B4978"/>
    <w:rsid w:val="007B551A"/>
    <w:rsid w:val="007D0166"/>
    <w:rsid w:val="007D1867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14CE"/>
    <w:rsid w:val="00886633"/>
    <w:rsid w:val="008A2553"/>
    <w:rsid w:val="008A7D0B"/>
    <w:rsid w:val="008C3BDB"/>
    <w:rsid w:val="008C6536"/>
    <w:rsid w:val="008D3515"/>
    <w:rsid w:val="008D468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67242"/>
    <w:rsid w:val="00986499"/>
    <w:rsid w:val="00995842"/>
    <w:rsid w:val="009A011D"/>
    <w:rsid w:val="009A0611"/>
    <w:rsid w:val="009A3D98"/>
    <w:rsid w:val="009A55CF"/>
    <w:rsid w:val="009A605F"/>
    <w:rsid w:val="009B10EC"/>
    <w:rsid w:val="009B41E8"/>
    <w:rsid w:val="009B5179"/>
    <w:rsid w:val="009B5BE8"/>
    <w:rsid w:val="009C0B0A"/>
    <w:rsid w:val="009C279F"/>
    <w:rsid w:val="009C2C3D"/>
    <w:rsid w:val="009C2EA2"/>
    <w:rsid w:val="009D1405"/>
    <w:rsid w:val="009D721A"/>
    <w:rsid w:val="009D7510"/>
    <w:rsid w:val="009D76A0"/>
    <w:rsid w:val="009E4734"/>
    <w:rsid w:val="009F3172"/>
    <w:rsid w:val="009F608D"/>
    <w:rsid w:val="009F6C8B"/>
    <w:rsid w:val="009F7BAA"/>
    <w:rsid w:val="00A0761B"/>
    <w:rsid w:val="00A10120"/>
    <w:rsid w:val="00A105F4"/>
    <w:rsid w:val="00A16081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AF1C76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0B24"/>
    <w:rsid w:val="00BC3506"/>
    <w:rsid w:val="00BD704E"/>
    <w:rsid w:val="00BE37E4"/>
    <w:rsid w:val="00BE75CE"/>
    <w:rsid w:val="00C123B1"/>
    <w:rsid w:val="00C34D7F"/>
    <w:rsid w:val="00C4260D"/>
    <w:rsid w:val="00C47867"/>
    <w:rsid w:val="00C56F1F"/>
    <w:rsid w:val="00C61AE3"/>
    <w:rsid w:val="00C62EB0"/>
    <w:rsid w:val="00C73231"/>
    <w:rsid w:val="00C73DB8"/>
    <w:rsid w:val="00C75285"/>
    <w:rsid w:val="00C86A10"/>
    <w:rsid w:val="00CA0C3B"/>
    <w:rsid w:val="00CA60E8"/>
    <w:rsid w:val="00CC4027"/>
    <w:rsid w:val="00CD4929"/>
    <w:rsid w:val="00CD6123"/>
    <w:rsid w:val="00CE5144"/>
    <w:rsid w:val="00CE577E"/>
    <w:rsid w:val="00D00048"/>
    <w:rsid w:val="00D10DA6"/>
    <w:rsid w:val="00D15D59"/>
    <w:rsid w:val="00D21E13"/>
    <w:rsid w:val="00D237C0"/>
    <w:rsid w:val="00D24FA6"/>
    <w:rsid w:val="00D31626"/>
    <w:rsid w:val="00D32477"/>
    <w:rsid w:val="00D3383F"/>
    <w:rsid w:val="00D36EC9"/>
    <w:rsid w:val="00D457B7"/>
    <w:rsid w:val="00D464CB"/>
    <w:rsid w:val="00D469F5"/>
    <w:rsid w:val="00D51992"/>
    <w:rsid w:val="00D61106"/>
    <w:rsid w:val="00D61385"/>
    <w:rsid w:val="00D623FB"/>
    <w:rsid w:val="00D62D67"/>
    <w:rsid w:val="00D6553D"/>
    <w:rsid w:val="00D75403"/>
    <w:rsid w:val="00D80309"/>
    <w:rsid w:val="00D90B1D"/>
    <w:rsid w:val="00D91B3A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558"/>
    <w:rsid w:val="00E6075E"/>
    <w:rsid w:val="00E76032"/>
    <w:rsid w:val="00EB20F7"/>
    <w:rsid w:val="00EC015C"/>
    <w:rsid w:val="00EC4C37"/>
    <w:rsid w:val="00EC6BF1"/>
    <w:rsid w:val="00ED65FA"/>
    <w:rsid w:val="00EE2B0C"/>
    <w:rsid w:val="00EF6334"/>
    <w:rsid w:val="00F05808"/>
    <w:rsid w:val="00F13A03"/>
    <w:rsid w:val="00F420B4"/>
    <w:rsid w:val="00F42F1F"/>
    <w:rsid w:val="00F45D0A"/>
    <w:rsid w:val="00F53D26"/>
    <w:rsid w:val="00F541B2"/>
    <w:rsid w:val="00F6262A"/>
    <w:rsid w:val="00F65363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  <w:sz w:val="20"/>
      <w:szCs w:val="20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  <w:sz w:val="20"/>
      <w:szCs w:val="20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60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08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Odcinki, przekątna ściany, przekątna graniastosłupa</cp:keywords>
  <cp:lastModifiedBy>Ania</cp:lastModifiedBy>
  <cp:revision>7</cp:revision>
  <cp:lastPrinted>2013-08-25T16:33:00Z</cp:lastPrinted>
  <dcterms:created xsi:type="dcterms:W3CDTF">2013-08-25T16:19:00Z</dcterms:created>
  <dcterms:modified xsi:type="dcterms:W3CDTF">2013-08-27T11:29:00Z</dcterms:modified>
</cp:coreProperties>
</file>